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518646" w14:textId="77777777" w:rsidR="00F52439" w:rsidRPr="00D63213" w:rsidRDefault="008E417E">
      <w:pPr>
        <w:suppressAutoHyphens w:val="0"/>
        <w:spacing w:after="60"/>
        <w:jc w:val="right"/>
        <w:rPr>
          <w:rFonts w:eastAsia="Calibri"/>
          <w:b/>
          <w:lang w:eastAsia="pl-PL"/>
        </w:rPr>
      </w:pPr>
      <w:r w:rsidRPr="00D63213">
        <w:rPr>
          <w:rFonts w:eastAsia="Calibri"/>
          <w:b/>
          <w:lang w:eastAsia="pl-PL"/>
        </w:rPr>
        <w:t>Załącznik nr 3 do SWZ</w:t>
      </w:r>
    </w:p>
    <w:p w14:paraId="0E9918FA" w14:textId="77777777" w:rsidR="00F52439" w:rsidRPr="00D63213" w:rsidRDefault="00F52439">
      <w:pPr>
        <w:spacing w:after="60"/>
        <w:ind w:left="714" w:hanging="357"/>
        <w:jc w:val="right"/>
        <w:rPr>
          <w:rFonts w:eastAsia="Calibri"/>
          <w:b/>
          <w:i/>
          <w:iCs/>
          <w:sz w:val="16"/>
          <w:szCs w:val="16"/>
          <w:lang w:eastAsia="pl-PL"/>
        </w:rPr>
      </w:pPr>
    </w:p>
    <w:p w14:paraId="56B52A09" w14:textId="067B9F88" w:rsidR="00F52439" w:rsidRPr="00D63213" w:rsidRDefault="00503BF1" w:rsidP="00372C46">
      <w:pPr>
        <w:spacing w:after="60"/>
        <w:ind w:left="714" w:hanging="357"/>
        <w:jc w:val="right"/>
        <w:rPr>
          <w:sz w:val="22"/>
          <w:szCs w:val="22"/>
        </w:rPr>
      </w:pPr>
      <w:r w:rsidRPr="00D63213">
        <w:rPr>
          <w:sz w:val="22"/>
          <w:szCs w:val="22"/>
        </w:rPr>
        <w:t>......................................., dnia ….. ….. ….. r.</w:t>
      </w:r>
    </w:p>
    <w:p w14:paraId="5E584B58" w14:textId="266580F9" w:rsidR="00372C46" w:rsidRPr="00D63213" w:rsidRDefault="00372C46" w:rsidP="00372C46">
      <w:pPr>
        <w:spacing w:after="60" w:line="240" w:lineRule="atLeast"/>
        <w:ind w:left="714" w:hanging="357"/>
        <w:jc w:val="center"/>
        <w:rPr>
          <w:b/>
          <w:bCs/>
          <w:sz w:val="22"/>
          <w:szCs w:val="22"/>
        </w:rPr>
      </w:pPr>
      <w:r w:rsidRPr="00D63213">
        <w:rPr>
          <w:b/>
          <w:bCs/>
          <w:sz w:val="22"/>
          <w:szCs w:val="22"/>
        </w:rPr>
        <w:t>PEŁNOMOCNICTWO</w:t>
      </w:r>
    </w:p>
    <w:p w14:paraId="7F1A770E" w14:textId="11C0E920" w:rsidR="00F52439" w:rsidRPr="00D63213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63213">
        <w:rPr>
          <w:sz w:val="22"/>
          <w:szCs w:val="22"/>
        </w:rPr>
        <w:t xml:space="preserve">W związku z udziałem w postępowaniu o udzielenie zamówienia publicznego pn.: </w:t>
      </w:r>
      <w:r w:rsidRPr="00D63213">
        <w:rPr>
          <w:b/>
          <w:sz w:val="22"/>
          <w:szCs w:val="22"/>
        </w:rPr>
        <w:t>„</w:t>
      </w:r>
      <w:r w:rsidR="00005B98" w:rsidRPr="00D63213">
        <w:rPr>
          <w:rFonts w:eastAsiaTheme="minorHAnsi"/>
          <w:b/>
          <w:bCs/>
          <w:sz w:val="22"/>
          <w:szCs w:val="22"/>
          <w:lang w:eastAsia="en-US"/>
        </w:rPr>
        <w:t xml:space="preserve">Kompleksowa usługa ochrony fizycznej mieszkańców, obiektów i mienia Domów Pomocy Społecznej w Radomiu w </w:t>
      </w:r>
      <w:r w:rsidR="0028395C" w:rsidRPr="00D63213">
        <w:rPr>
          <w:rFonts w:eastAsiaTheme="minorHAnsi"/>
          <w:b/>
          <w:bCs/>
          <w:sz w:val="22"/>
          <w:szCs w:val="22"/>
          <w:lang w:eastAsia="en-US"/>
        </w:rPr>
        <w:t xml:space="preserve">I półroczu </w:t>
      </w:r>
      <w:r w:rsidR="00005B98" w:rsidRPr="00D63213">
        <w:rPr>
          <w:rFonts w:eastAsiaTheme="minorHAnsi"/>
          <w:b/>
          <w:bCs/>
          <w:sz w:val="22"/>
          <w:szCs w:val="22"/>
          <w:lang w:eastAsia="en-US"/>
        </w:rPr>
        <w:t>2026 roku</w:t>
      </w:r>
      <w:r w:rsidRPr="00D63213">
        <w:rPr>
          <w:b/>
          <w:bCs/>
          <w:sz w:val="22"/>
          <w:szCs w:val="22"/>
        </w:rPr>
        <w:t>”</w:t>
      </w:r>
      <w:r w:rsidR="00C710F3" w:rsidRPr="00D63213">
        <w:rPr>
          <w:sz w:val="22"/>
          <w:szCs w:val="22"/>
        </w:rPr>
        <w:t>, my niżej podpisani:</w:t>
      </w:r>
    </w:p>
    <w:p w14:paraId="3556417B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91AED04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9038A6C" w14:textId="77777777" w:rsidR="00F52439" w:rsidRPr="00D63213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D63213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7E20E28" w14:textId="77777777" w:rsidR="00F52439" w:rsidRPr="00D63213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D63213">
        <w:rPr>
          <w:i/>
          <w:iCs/>
          <w:sz w:val="16"/>
          <w:szCs w:val="16"/>
        </w:rPr>
        <w:t>(imię, nazwisko, nr i seria dowodu osobistego, zajmowane stanowisko/funkcja)</w:t>
      </w:r>
    </w:p>
    <w:p w14:paraId="0645BB7F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C36BBFF" w14:textId="77777777" w:rsidR="00F52439" w:rsidRPr="00D63213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63213">
        <w:rPr>
          <w:sz w:val="22"/>
          <w:szCs w:val="22"/>
        </w:rPr>
        <w:t>działający w imieniu i na rzecz Wykonawcy (Wykonawca I):</w:t>
      </w:r>
    </w:p>
    <w:p w14:paraId="1AD6FCB5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4A961C7" w14:textId="77777777" w:rsidR="00F52439" w:rsidRPr="00D63213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63213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118E7B6" w14:textId="77777777" w:rsidR="00F52439" w:rsidRPr="00D63213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D63213">
        <w:rPr>
          <w:i/>
          <w:iCs/>
          <w:sz w:val="16"/>
          <w:szCs w:val="16"/>
        </w:rPr>
        <w:t>(pełna nazwa, adres)</w:t>
      </w:r>
    </w:p>
    <w:p w14:paraId="237DF17C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1A5D6A6" w14:textId="77777777" w:rsidR="00F52439" w:rsidRPr="00D63213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63213">
        <w:rPr>
          <w:sz w:val="22"/>
          <w:szCs w:val="22"/>
        </w:rPr>
        <w:t>oraz</w:t>
      </w:r>
    </w:p>
    <w:p w14:paraId="42286569" w14:textId="3EE219D4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2C75572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425CA42" w14:textId="77777777" w:rsidR="00F52439" w:rsidRPr="00D63213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D63213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8CD29A2" w14:textId="77777777" w:rsidR="00F52439" w:rsidRPr="00D63213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D63213">
        <w:rPr>
          <w:i/>
          <w:iCs/>
          <w:sz w:val="16"/>
          <w:szCs w:val="16"/>
        </w:rPr>
        <w:t>(imię, nazwisko, nr i seria dowodu osobistego, zajmowane stanowisko/funkcja)</w:t>
      </w:r>
    </w:p>
    <w:p w14:paraId="01C2F5A9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F5704A6" w14:textId="77777777" w:rsidR="00F52439" w:rsidRPr="00D63213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63213">
        <w:rPr>
          <w:sz w:val="22"/>
          <w:szCs w:val="22"/>
        </w:rPr>
        <w:t>działający w imieniu i na rzecz Wykonawcy (Wykonawca II):</w:t>
      </w:r>
    </w:p>
    <w:p w14:paraId="385A2D3F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686ABAA" w14:textId="77777777" w:rsidR="00F52439" w:rsidRPr="00D63213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63213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7749A89" w14:textId="77777777" w:rsidR="00F52439" w:rsidRPr="00D63213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D63213">
        <w:rPr>
          <w:i/>
          <w:iCs/>
          <w:sz w:val="16"/>
          <w:szCs w:val="16"/>
        </w:rPr>
        <w:t>(pełna nazwa, adres)</w:t>
      </w:r>
    </w:p>
    <w:p w14:paraId="3F594453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E9EF3BA" w14:textId="77777777" w:rsidR="00F52439" w:rsidRPr="00D63213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63213">
        <w:rPr>
          <w:sz w:val="22"/>
          <w:szCs w:val="22"/>
        </w:rPr>
        <w:t>wobec wspólnego ubiegania się o udzielenie ww. zamówienia upoważniamy Pana/Panią .................................................................................. legitymującego(ą) się dowodem osobistym: seria i nr</w:t>
      </w:r>
      <w:r w:rsidRPr="00D63213">
        <w:rPr>
          <w:i/>
          <w:iCs/>
          <w:sz w:val="22"/>
          <w:szCs w:val="22"/>
        </w:rPr>
        <w:t xml:space="preserve"> </w:t>
      </w:r>
      <w:r w:rsidRPr="00D63213">
        <w:rPr>
          <w:sz w:val="22"/>
          <w:szCs w:val="22"/>
        </w:rPr>
        <w:t>......................................... wydanym przez ........................................................................ do reprezentowania ww. Wykonawców w przedmiotowym postępowaniu o udzielenie zamówienia publicznego, w tym m in. do podpisania oferty, załączników do oferty, środków dowodowych, do „poświadczenia za zgodność z oryginałem” kserokopii wymaganych dokumentów jak i do zawarcia umowy w sprawie zamówienia publicznego.</w:t>
      </w:r>
    </w:p>
    <w:p w14:paraId="12F8FCAA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501D448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6239B5C8" w14:textId="77777777" w:rsidR="00F52439" w:rsidRPr="00D63213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AFF9B96" w14:textId="77777777" w:rsidR="00F52439" w:rsidRPr="00D63213" w:rsidRDefault="008E417E">
      <w:pPr>
        <w:tabs>
          <w:tab w:val="left" w:pos="0"/>
          <w:tab w:val="left" w:pos="5340"/>
        </w:tabs>
        <w:spacing w:after="60"/>
        <w:jc w:val="center"/>
        <w:rPr>
          <w:i/>
          <w:iCs/>
          <w:sz w:val="22"/>
          <w:szCs w:val="22"/>
        </w:rPr>
      </w:pPr>
      <w:r w:rsidRPr="00D63213">
        <w:rPr>
          <w:i/>
          <w:iCs/>
          <w:sz w:val="22"/>
          <w:szCs w:val="22"/>
        </w:rPr>
        <w:t>Podpis Wykonawcy I:                      Podpis Wykonawcy II:                      Podpis Pełnomocnika:</w:t>
      </w:r>
    </w:p>
    <w:p w14:paraId="1B00B2D8" w14:textId="77777777" w:rsidR="00F52439" w:rsidRPr="00D63213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04D9CAC9" w14:textId="77777777" w:rsidR="00F52439" w:rsidRPr="00D63213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32452AFB" w14:textId="77777777" w:rsidR="00F52439" w:rsidRPr="00D63213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228EAE3C" w14:textId="77777777" w:rsidR="00F52439" w:rsidRPr="00D63213" w:rsidRDefault="008E417E">
      <w:pPr>
        <w:tabs>
          <w:tab w:val="left" w:pos="0"/>
          <w:tab w:val="left" w:pos="5340"/>
        </w:tabs>
        <w:spacing w:after="60"/>
        <w:jc w:val="center"/>
        <w:rPr>
          <w:b/>
          <w:bCs/>
          <w:i/>
          <w:iCs/>
          <w:sz w:val="22"/>
          <w:szCs w:val="22"/>
        </w:rPr>
      </w:pPr>
      <w:r w:rsidRPr="00D63213">
        <w:rPr>
          <w:b/>
          <w:bCs/>
          <w:i/>
          <w:iCs/>
          <w:sz w:val="22"/>
          <w:szCs w:val="22"/>
        </w:rPr>
        <w:t>……………………………               ……………………………                ……………………………</w:t>
      </w:r>
    </w:p>
    <w:p w14:paraId="56BEFF79" w14:textId="77777777" w:rsidR="00F52439" w:rsidRPr="00D63213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85BB053" w14:textId="77777777" w:rsidR="00F52439" w:rsidRPr="00D63213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0886B84" w14:textId="77777777" w:rsidR="00F52439" w:rsidRPr="00D63213" w:rsidRDefault="00F52439">
      <w:pPr>
        <w:suppressAutoHyphens w:val="0"/>
        <w:spacing w:after="60"/>
        <w:jc w:val="left"/>
        <w:rPr>
          <w:lang w:eastAsia="pl-PL"/>
        </w:rPr>
      </w:pPr>
    </w:p>
    <w:p w14:paraId="061D5E69" w14:textId="65DEC24A" w:rsidR="00AA66CF" w:rsidRPr="000724B5" w:rsidRDefault="006F2D50" w:rsidP="000724B5">
      <w:pPr>
        <w:spacing w:after="60"/>
        <w:rPr>
          <w:i/>
          <w:iCs/>
          <w:sz w:val="18"/>
          <w:szCs w:val="18"/>
        </w:rPr>
      </w:pPr>
      <w:r w:rsidRPr="00D63213">
        <w:rPr>
          <w:b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sectPr w:rsidR="00AA66CF" w:rsidRPr="000724B5" w:rsidSect="0073414C">
      <w:headerReference w:type="default" r:id="rId8"/>
      <w:footerReference w:type="default" r:id="rId9"/>
      <w:pgSz w:w="11906" w:h="16838" w:code="9"/>
      <w:pgMar w:top="794" w:right="1134" w:bottom="794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AB7EB" w14:textId="77777777" w:rsidR="002A2C22" w:rsidRDefault="002A2C22">
      <w:pPr>
        <w:spacing w:after="0" w:line="240" w:lineRule="auto"/>
      </w:pPr>
      <w:r>
        <w:separator/>
      </w:r>
    </w:p>
  </w:endnote>
  <w:endnote w:type="continuationSeparator" w:id="0">
    <w:p w14:paraId="0DBBFD29" w14:textId="77777777" w:rsidR="002A2C22" w:rsidRDefault="002A2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FC20C" w14:textId="77777777" w:rsidR="002A2C22" w:rsidRDefault="002A2C22">
      <w:pPr>
        <w:spacing w:after="0" w:line="240" w:lineRule="auto"/>
      </w:pPr>
      <w:r>
        <w:separator/>
      </w:r>
    </w:p>
  </w:footnote>
  <w:footnote w:type="continuationSeparator" w:id="0">
    <w:p w14:paraId="45AE6B43" w14:textId="77777777" w:rsidR="002A2C22" w:rsidRDefault="002A2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74AF3A61" w:rsidR="008C4CBA" w:rsidRPr="00061785" w:rsidRDefault="008C4CBA">
    <w:r w:rsidRPr="00061785">
      <w:t>Znak sprawy: DZP.271.1.</w:t>
    </w:r>
    <w:r w:rsidR="00AA66CF">
      <w:t>1</w:t>
    </w:r>
    <w:r w:rsidR="005933E8">
      <w:t>11</w:t>
    </w:r>
    <w:r w:rsidRPr="00061785">
      <w:t>.202</w:t>
    </w:r>
    <w:r w:rsidR="005933E8">
      <w:t>5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2BA95E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8F0C3CF6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5"/>
    <w:multiLevelType w:val="multilevel"/>
    <w:tmpl w:val="4FA83A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7"/>
    <w:multiLevelType w:val="multilevel"/>
    <w:tmpl w:val="E730AAA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5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9"/>
    <w:multiLevelType w:val="multilevel"/>
    <w:tmpl w:val="1E0634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Arial" w:eastAsia="TimesNewRoman" w:hAnsi="Arial" w:cs="Arial" w:hint="default"/>
        <w:szCs w:val="20"/>
      </w:rPr>
    </w:lvl>
  </w:abstractNum>
  <w:abstractNum w:abstractNumId="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2" w15:restartNumberingAfterBreak="0">
    <w:nsid w:val="0000001F"/>
    <w:multiLevelType w:val="multilevel"/>
    <w:tmpl w:val="0E8443C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22"/>
    <w:multiLevelType w:val="singleLevel"/>
    <w:tmpl w:val="3EBE48B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000000"/>
        <w:sz w:val="20"/>
        <w:szCs w:val="20"/>
      </w:rPr>
    </w:lvl>
  </w:abstractNum>
  <w:abstractNum w:abstractNumId="1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17B684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6" w15:restartNumberingAfterBreak="0">
    <w:nsid w:val="037C6069"/>
    <w:multiLevelType w:val="hybridMultilevel"/>
    <w:tmpl w:val="FE9098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C37E1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8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19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0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0AB32F8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2" w15:restartNumberingAfterBreak="0">
    <w:nsid w:val="0BD060F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3" w15:restartNumberingAfterBreak="0">
    <w:nsid w:val="0BE800D6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2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263E5200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2BEF203B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E0289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0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3E156D4B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3FEB634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3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5" w15:restartNumberingAfterBreak="0">
    <w:nsid w:val="47F549CF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6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B1E02C7"/>
    <w:multiLevelType w:val="multilevel"/>
    <w:tmpl w:val="4D9020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8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50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DA911A1"/>
    <w:multiLevelType w:val="multilevel"/>
    <w:tmpl w:val="EEB2E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F562F2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5FFD49ED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0" w15:restartNumberingAfterBreak="0">
    <w:nsid w:val="64211824"/>
    <w:multiLevelType w:val="multilevel"/>
    <w:tmpl w:val="13A298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6555353E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2" w15:restartNumberingAfterBreak="0">
    <w:nsid w:val="6BE20B60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3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4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9B032CA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8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C290F30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70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1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18"/>
  </w:num>
  <w:num w:numId="2" w16cid:durableId="272245667">
    <w:abstractNumId w:val="52"/>
  </w:num>
  <w:num w:numId="3" w16cid:durableId="2062555862">
    <w:abstractNumId w:val="46"/>
  </w:num>
  <w:num w:numId="4" w16cid:durableId="256330089">
    <w:abstractNumId w:val="19"/>
  </w:num>
  <w:num w:numId="5" w16cid:durableId="525945179">
    <w:abstractNumId w:val="49"/>
  </w:num>
  <w:num w:numId="6" w16cid:durableId="1558080813">
    <w:abstractNumId w:val="31"/>
  </w:num>
  <w:num w:numId="7" w16cid:durableId="593590272">
    <w:abstractNumId w:val="40"/>
  </w:num>
  <w:num w:numId="8" w16cid:durableId="1701390258">
    <w:abstractNumId w:val="35"/>
  </w:num>
  <w:num w:numId="9" w16cid:durableId="264923637">
    <w:abstractNumId w:val="71"/>
  </w:num>
  <w:num w:numId="10" w16cid:durableId="122892348">
    <w:abstractNumId w:val="57"/>
  </w:num>
  <w:num w:numId="11" w16cid:durableId="246620703">
    <w:abstractNumId w:val="24"/>
  </w:num>
  <w:num w:numId="12" w16cid:durableId="1195004013">
    <w:abstractNumId w:val="50"/>
  </w:num>
  <w:num w:numId="13" w16cid:durableId="208808824">
    <w:abstractNumId w:val="29"/>
  </w:num>
  <w:num w:numId="14" w16cid:durableId="1285579434">
    <w:abstractNumId w:val="66"/>
  </w:num>
  <w:num w:numId="15" w16cid:durableId="1620450942">
    <w:abstractNumId w:val="32"/>
  </w:num>
  <w:num w:numId="16" w16cid:durableId="1811512436">
    <w:abstractNumId w:val="27"/>
  </w:num>
  <w:num w:numId="17" w16cid:durableId="1701323081">
    <w:abstractNumId w:val="56"/>
  </w:num>
  <w:num w:numId="18" w16cid:durableId="1744180869">
    <w:abstractNumId w:val="20"/>
  </w:num>
  <w:num w:numId="19" w16cid:durableId="167595291">
    <w:abstractNumId w:val="60"/>
  </w:num>
  <w:num w:numId="20" w16cid:durableId="628508874">
    <w:abstractNumId w:val="70"/>
  </w:num>
  <w:num w:numId="21" w16cid:durableId="1276402539">
    <w:abstractNumId w:val="63"/>
  </w:num>
  <w:num w:numId="22" w16cid:durableId="205607685">
    <w:abstractNumId w:val="55"/>
  </w:num>
  <w:num w:numId="23" w16cid:durableId="1588925681">
    <w:abstractNumId w:val="33"/>
  </w:num>
  <w:num w:numId="24" w16cid:durableId="1399867803">
    <w:abstractNumId w:val="28"/>
  </w:num>
  <w:num w:numId="25" w16cid:durableId="997928502">
    <w:abstractNumId w:val="34"/>
  </w:num>
  <w:num w:numId="26" w16cid:durableId="235822231">
    <w:abstractNumId w:val="48"/>
  </w:num>
  <w:num w:numId="27" w16cid:durableId="772820119">
    <w:abstractNumId w:val="65"/>
  </w:num>
  <w:num w:numId="28" w16cid:durableId="1129737757">
    <w:abstractNumId w:val="51"/>
  </w:num>
  <w:num w:numId="29" w16cid:durableId="1456293072">
    <w:abstractNumId w:val="44"/>
  </w:num>
  <w:num w:numId="30" w16cid:durableId="1612935306">
    <w:abstractNumId w:val="43"/>
  </w:num>
  <w:num w:numId="31" w16cid:durableId="85418835">
    <w:abstractNumId w:val="25"/>
  </w:num>
  <w:num w:numId="32" w16cid:durableId="277105393">
    <w:abstractNumId w:val="54"/>
  </w:num>
  <w:num w:numId="33" w16cid:durableId="987245627">
    <w:abstractNumId w:val="64"/>
  </w:num>
  <w:num w:numId="34" w16cid:durableId="974722358">
    <w:abstractNumId w:val="38"/>
  </w:num>
  <w:num w:numId="35" w16cid:durableId="2004819657">
    <w:abstractNumId w:val="53"/>
  </w:num>
  <w:num w:numId="36" w16cid:durableId="1022315572">
    <w:abstractNumId w:val="30"/>
  </w:num>
  <w:num w:numId="37" w16cid:durableId="387731522">
    <w:abstractNumId w:val="68"/>
  </w:num>
  <w:num w:numId="38" w16cid:durableId="562569478">
    <w:abstractNumId w:val="21"/>
  </w:num>
  <w:num w:numId="39" w16cid:durableId="742726377">
    <w:abstractNumId w:val="0"/>
  </w:num>
  <w:num w:numId="40" w16cid:durableId="108088981">
    <w:abstractNumId w:val="1"/>
  </w:num>
  <w:num w:numId="41" w16cid:durableId="1313094841">
    <w:abstractNumId w:val="2"/>
  </w:num>
  <w:num w:numId="42" w16cid:durableId="1284536345">
    <w:abstractNumId w:val="3"/>
  </w:num>
  <w:num w:numId="43" w16cid:durableId="577445088">
    <w:abstractNumId w:val="4"/>
  </w:num>
  <w:num w:numId="44" w16cid:durableId="1687945404">
    <w:abstractNumId w:val="5"/>
  </w:num>
  <w:num w:numId="45" w16cid:durableId="105395873">
    <w:abstractNumId w:val="9"/>
  </w:num>
  <w:num w:numId="46" w16cid:durableId="1602376918">
    <w:abstractNumId w:val="10"/>
  </w:num>
  <w:num w:numId="47" w16cid:durableId="742802323">
    <w:abstractNumId w:val="11"/>
  </w:num>
  <w:num w:numId="48" w16cid:durableId="1905487738">
    <w:abstractNumId w:val="12"/>
  </w:num>
  <w:num w:numId="49" w16cid:durableId="994843929">
    <w:abstractNumId w:val="13"/>
  </w:num>
  <w:num w:numId="50" w16cid:durableId="297809215">
    <w:abstractNumId w:val="14"/>
  </w:num>
  <w:num w:numId="51" w16cid:durableId="1414741883">
    <w:abstractNumId w:val="17"/>
  </w:num>
  <w:num w:numId="52" w16cid:durableId="2058821929">
    <w:abstractNumId w:val="45"/>
  </w:num>
  <w:num w:numId="53" w16cid:durableId="1199394048">
    <w:abstractNumId w:val="42"/>
  </w:num>
  <w:num w:numId="54" w16cid:durableId="2050956282">
    <w:abstractNumId w:val="69"/>
  </w:num>
  <w:num w:numId="55" w16cid:durableId="1671908471">
    <w:abstractNumId w:val="58"/>
  </w:num>
  <w:num w:numId="56" w16cid:durableId="698162926">
    <w:abstractNumId w:val="47"/>
  </w:num>
  <w:num w:numId="57" w16cid:durableId="267087012">
    <w:abstractNumId w:val="37"/>
  </w:num>
  <w:num w:numId="58" w16cid:durableId="619265697">
    <w:abstractNumId w:val="62"/>
  </w:num>
  <w:num w:numId="59" w16cid:durableId="1403599906">
    <w:abstractNumId w:val="22"/>
  </w:num>
  <w:num w:numId="60" w16cid:durableId="1548643297">
    <w:abstractNumId w:val="16"/>
  </w:num>
  <w:num w:numId="61" w16cid:durableId="718359166">
    <w:abstractNumId w:val="15"/>
  </w:num>
  <w:num w:numId="62" w16cid:durableId="523250355">
    <w:abstractNumId w:val="41"/>
  </w:num>
  <w:num w:numId="63" w16cid:durableId="1026636948">
    <w:abstractNumId w:val="59"/>
  </w:num>
  <w:num w:numId="64" w16cid:durableId="593250265">
    <w:abstractNumId w:val="36"/>
  </w:num>
  <w:num w:numId="65" w16cid:durableId="561216849">
    <w:abstractNumId w:val="67"/>
  </w:num>
  <w:num w:numId="66" w16cid:durableId="1079594695">
    <w:abstractNumId w:val="23"/>
  </w:num>
  <w:num w:numId="67" w16cid:durableId="1062369800">
    <w:abstractNumId w:val="61"/>
  </w:num>
  <w:num w:numId="68" w16cid:durableId="308899745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0500B"/>
    <w:rsid w:val="00005B98"/>
    <w:rsid w:val="00012F97"/>
    <w:rsid w:val="00015DEE"/>
    <w:rsid w:val="000228C8"/>
    <w:rsid w:val="00024516"/>
    <w:rsid w:val="0002775C"/>
    <w:rsid w:val="00030F10"/>
    <w:rsid w:val="00035EB2"/>
    <w:rsid w:val="0004450C"/>
    <w:rsid w:val="00052BD0"/>
    <w:rsid w:val="000548FE"/>
    <w:rsid w:val="00060B59"/>
    <w:rsid w:val="00061785"/>
    <w:rsid w:val="00065D56"/>
    <w:rsid w:val="000704C2"/>
    <w:rsid w:val="00070E21"/>
    <w:rsid w:val="000724B5"/>
    <w:rsid w:val="000742D6"/>
    <w:rsid w:val="00075DC1"/>
    <w:rsid w:val="00076DCB"/>
    <w:rsid w:val="00084A38"/>
    <w:rsid w:val="00086684"/>
    <w:rsid w:val="00092753"/>
    <w:rsid w:val="00092D38"/>
    <w:rsid w:val="00094098"/>
    <w:rsid w:val="0009460F"/>
    <w:rsid w:val="000946FB"/>
    <w:rsid w:val="00096297"/>
    <w:rsid w:val="000A0895"/>
    <w:rsid w:val="000A0ED1"/>
    <w:rsid w:val="000A39C5"/>
    <w:rsid w:val="000B71E1"/>
    <w:rsid w:val="000B7EA1"/>
    <w:rsid w:val="000C6371"/>
    <w:rsid w:val="000E0193"/>
    <w:rsid w:val="000E13E6"/>
    <w:rsid w:val="000E4219"/>
    <w:rsid w:val="000E5462"/>
    <w:rsid w:val="000E65B8"/>
    <w:rsid w:val="000F1CF4"/>
    <w:rsid w:val="000F3386"/>
    <w:rsid w:val="000F6715"/>
    <w:rsid w:val="00105B6B"/>
    <w:rsid w:val="00107E4D"/>
    <w:rsid w:val="00127265"/>
    <w:rsid w:val="00132F65"/>
    <w:rsid w:val="00134309"/>
    <w:rsid w:val="00134B1D"/>
    <w:rsid w:val="00135D10"/>
    <w:rsid w:val="001524EC"/>
    <w:rsid w:val="001535DD"/>
    <w:rsid w:val="001539A9"/>
    <w:rsid w:val="00156662"/>
    <w:rsid w:val="00156A3B"/>
    <w:rsid w:val="00161065"/>
    <w:rsid w:val="00161DA8"/>
    <w:rsid w:val="0016564F"/>
    <w:rsid w:val="001659E8"/>
    <w:rsid w:val="001736CB"/>
    <w:rsid w:val="00173A4E"/>
    <w:rsid w:val="00182AE8"/>
    <w:rsid w:val="00183F08"/>
    <w:rsid w:val="00185605"/>
    <w:rsid w:val="00186F40"/>
    <w:rsid w:val="001A0816"/>
    <w:rsid w:val="001C2517"/>
    <w:rsid w:val="001C2870"/>
    <w:rsid w:val="001C3BD1"/>
    <w:rsid w:val="001C6034"/>
    <w:rsid w:val="001D0E0A"/>
    <w:rsid w:val="001D4202"/>
    <w:rsid w:val="001D7AD5"/>
    <w:rsid w:val="001E05F2"/>
    <w:rsid w:val="001E3803"/>
    <w:rsid w:val="001E4E86"/>
    <w:rsid w:val="00206FD8"/>
    <w:rsid w:val="002127C1"/>
    <w:rsid w:val="00215534"/>
    <w:rsid w:val="00220292"/>
    <w:rsid w:val="002247DE"/>
    <w:rsid w:val="002262EC"/>
    <w:rsid w:val="002264D0"/>
    <w:rsid w:val="002269FB"/>
    <w:rsid w:val="00231635"/>
    <w:rsid w:val="0023652F"/>
    <w:rsid w:val="002446BC"/>
    <w:rsid w:val="002472F9"/>
    <w:rsid w:val="00252B49"/>
    <w:rsid w:val="00255CAE"/>
    <w:rsid w:val="00260577"/>
    <w:rsid w:val="00260C0D"/>
    <w:rsid w:val="00261860"/>
    <w:rsid w:val="00265055"/>
    <w:rsid w:val="00266486"/>
    <w:rsid w:val="00270650"/>
    <w:rsid w:val="002741AB"/>
    <w:rsid w:val="00274BAE"/>
    <w:rsid w:val="00280FBF"/>
    <w:rsid w:val="0028368A"/>
    <w:rsid w:val="0028395C"/>
    <w:rsid w:val="0028684D"/>
    <w:rsid w:val="00291FA3"/>
    <w:rsid w:val="00291FEA"/>
    <w:rsid w:val="002A2C22"/>
    <w:rsid w:val="002A770C"/>
    <w:rsid w:val="002B0EB3"/>
    <w:rsid w:val="002B1277"/>
    <w:rsid w:val="002B6A61"/>
    <w:rsid w:val="002E1920"/>
    <w:rsid w:val="002E3322"/>
    <w:rsid w:val="002E4704"/>
    <w:rsid w:val="002F5D0E"/>
    <w:rsid w:val="002F6DB0"/>
    <w:rsid w:val="00304769"/>
    <w:rsid w:val="00310D97"/>
    <w:rsid w:val="00315B81"/>
    <w:rsid w:val="00316B13"/>
    <w:rsid w:val="003231B3"/>
    <w:rsid w:val="00331D96"/>
    <w:rsid w:val="00332491"/>
    <w:rsid w:val="003324B9"/>
    <w:rsid w:val="003334CA"/>
    <w:rsid w:val="003379FE"/>
    <w:rsid w:val="00345411"/>
    <w:rsid w:val="00346BC2"/>
    <w:rsid w:val="00346CA5"/>
    <w:rsid w:val="00350DF1"/>
    <w:rsid w:val="003568EA"/>
    <w:rsid w:val="003657D6"/>
    <w:rsid w:val="00365BF8"/>
    <w:rsid w:val="00371A79"/>
    <w:rsid w:val="00372C46"/>
    <w:rsid w:val="00376487"/>
    <w:rsid w:val="00377720"/>
    <w:rsid w:val="003945BD"/>
    <w:rsid w:val="00397BD3"/>
    <w:rsid w:val="003A03FE"/>
    <w:rsid w:val="003B7354"/>
    <w:rsid w:val="003C17CA"/>
    <w:rsid w:val="003C3153"/>
    <w:rsid w:val="003C43A0"/>
    <w:rsid w:val="003C4B50"/>
    <w:rsid w:val="003D12EB"/>
    <w:rsid w:val="003D178F"/>
    <w:rsid w:val="003D180B"/>
    <w:rsid w:val="003D1930"/>
    <w:rsid w:val="003D6F58"/>
    <w:rsid w:val="003E61AA"/>
    <w:rsid w:val="003F0C6A"/>
    <w:rsid w:val="003F2693"/>
    <w:rsid w:val="003F5BF7"/>
    <w:rsid w:val="003F67B6"/>
    <w:rsid w:val="0040091F"/>
    <w:rsid w:val="004025C9"/>
    <w:rsid w:val="00412CE4"/>
    <w:rsid w:val="004219F8"/>
    <w:rsid w:val="0043034E"/>
    <w:rsid w:val="004325D9"/>
    <w:rsid w:val="00434327"/>
    <w:rsid w:val="0043461C"/>
    <w:rsid w:val="00435950"/>
    <w:rsid w:val="00436164"/>
    <w:rsid w:val="0044112B"/>
    <w:rsid w:val="00465C6C"/>
    <w:rsid w:val="00467E1B"/>
    <w:rsid w:val="00493908"/>
    <w:rsid w:val="004B1E65"/>
    <w:rsid w:val="004B29AB"/>
    <w:rsid w:val="004B4E08"/>
    <w:rsid w:val="004C19ED"/>
    <w:rsid w:val="004C2262"/>
    <w:rsid w:val="004F2B0C"/>
    <w:rsid w:val="004F75D4"/>
    <w:rsid w:val="004F7AEB"/>
    <w:rsid w:val="005021B5"/>
    <w:rsid w:val="00503BF1"/>
    <w:rsid w:val="00504DF0"/>
    <w:rsid w:val="00507322"/>
    <w:rsid w:val="00507D18"/>
    <w:rsid w:val="005300FF"/>
    <w:rsid w:val="005338BD"/>
    <w:rsid w:val="005371FA"/>
    <w:rsid w:val="00540F77"/>
    <w:rsid w:val="00543259"/>
    <w:rsid w:val="005432C5"/>
    <w:rsid w:val="0054384F"/>
    <w:rsid w:val="00546A30"/>
    <w:rsid w:val="00551D74"/>
    <w:rsid w:val="00553DFA"/>
    <w:rsid w:val="00574E49"/>
    <w:rsid w:val="005762CA"/>
    <w:rsid w:val="00581D8B"/>
    <w:rsid w:val="00585AB9"/>
    <w:rsid w:val="005933E8"/>
    <w:rsid w:val="005A3847"/>
    <w:rsid w:val="005A4FDE"/>
    <w:rsid w:val="005A5589"/>
    <w:rsid w:val="005A6186"/>
    <w:rsid w:val="005B15B8"/>
    <w:rsid w:val="005B1BA5"/>
    <w:rsid w:val="005B51A6"/>
    <w:rsid w:val="005D2142"/>
    <w:rsid w:val="005D2359"/>
    <w:rsid w:val="005D501D"/>
    <w:rsid w:val="005E1AEB"/>
    <w:rsid w:val="005E2ABB"/>
    <w:rsid w:val="005F39F6"/>
    <w:rsid w:val="00604561"/>
    <w:rsid w:val="006168FA"/>
    <w:rsid w:val="00620C4A"/>
    <w:rsid w:val="006269A9"/>
    <w:rsid w:val="00641AD3"/>
    <w:rsid w:val="00650D55"/>
    <w:rsid w:val="00656E45"/>
    <w:rsid w:val="006610F2"/>
    <w:rsid w:val="006617C0"/>
    <w:rsid w:val="00663497"/>
    <w:rsid w:val="00694875"/>
    <w:rsid w:val="00697C99"/>
    <w:rsid w:val="006A14B1"/>
    <w:rsid w:val="006B131D"/>
    <w:rsid w:val="006B4037"/>
    <w:rsid w:val="006C2142"/>
    <w:rsid w:val="006C359D"/>
    <w:rsid w:val="006C57B8"/>
    <w:rsid w:val="006D494A"/>
    <w:rsid w:val="006E47D1"/>
    <w:rsid w:val="006E7B72"/>
    <w:rsid w:val="006F2D50"/>
    <w:rsid w:val="006F3261"/>
    <w:rsid w:val="006F7F0E"/>
    <w:rsid w:val="00703C5B"/>
    <w:rsid w:val="0070590B"/>
    <w:rsid w:val="00720CBA"/>
    <w:rsid w:val="007251F6"/>
    <w:rsid w:val="007319E5"/>
    <w:rsid w:val="0073414C"/>
    <w:rsid w:val="007368F1"/>
    <w:rsid w:val="00743DB7"/>
    <w:rsid w:val="00744344"/>
    <w:rsid w:val="00747459"/>
    <w:rsid w:val="00753189"/>
    <w:rsid w:val="007561CB"/>
    <w:rsid w:val="00763452"/>
    <w:rsid w:val="00767C31"/>
    <w:rsid w:val="00771AD8"/>
    <w:rsid w:val="007761FB"/>
    <w:rsid w:val="00777A08"/>
    <w:rsid w:val="00786830"/>
    <w:rsid w:val="00786FA9"/>
    <w:rsid w:val="00790ADE"/>
    <w:rsid w:val="00793867"/>
    <w:rsid w:val="00796C75"/>
    <w:rsid w:val="00797CAC"/>
    <w:rsid w:val="007A0C3E"/>
    <w:rsid w:val="007A1BC3"/>
    <w:rsid w:val="007A65AA"/>
    <w:rsid w:val="007B2C64"/>
    <w:rsid w:val="007B3053"/>
    <w:rsid w:val="007B7BB5"/>
    <w:rsid w:val="007C2883"/>
    <w:rsid w:val="007C2D26"/>
    <w:rsid w:val="007C384D"/>
    <w:rsid w:val="007C3DC8"/>
    <w:rsid w:val="007D195F"/>
    <w:rsid w:val="007E7A18"/>
    <w:rsid w:val="007F4F92"/>
    <w:rsid w:val="007F5435"/>
    <w:rsid w:val="00801BCF"/>
    <w:rsid w:val="00805902"/>
    <w:rsid w:val="00810A19"/>
    <w:rsid w:val="00812695"/>
    <w:rsid w:val="0081799F"/>
    <w:rsid w:val="0083143F"/>
    <w:rsid w:val="00834876"/>
    <w:rsid w:val="00837677"/>
    <w:rsid w:val="0084418A"/>
    <w:rsid w:val="008461EB"/>
    <w:rsid w:val="008463C5"/>
    <w:rsid w:val="00853B17"/>
    <w:rsid w:val="00854002"/>
    <w:rsid w:val="008543E7"/>
    <w:rsid w:val="008643B2"/>
    <w:rsid w:val="00864DB2"/>
    <w:rsid w:val="00866206"/>
    <w:rsid w:val="00867CB6"/>
    <w:rsid w:val="00875E1D"/>
    <w:rsid w:val="00880CF2"/>
    <w:rsid w:val="00881CC9"/>
    <w:rsid w:val="008839DE"/>
    <w:rsid w:val="00894B77"/>
    <w:rsid w:val="008A3A6F"/>
    <w:rsid w:val="008A4EEE"/>
    <w:rsid w:val="008A641B"/>
    <w:rsid w:val="008B2CC8"/>
    <w:rsid w:val="008B3117"/>
    <w:rsid w:val="008B31E3"/>
    <w:rsid w:val="008B3E22"/>
    <w:rsid w:val="008B551B"/>
    <w:rsid w:val="008B6542"/>
    <w:rsid w:val="008C4CBA"/>
    <w:rsid w:val="008C73AB"/>
    <w:rsid w:val="008D035E"/>
    <w:rsid w:val="008E417E"/>
    <w:rsid w:val="008E41CE"/>
    <w:rsid w:val="008E7AD4"/>
    <w:rsid w:val="00900927"/>
    <w:rsid w:val="0090443B"/>
    <w:rsid w:val="00913604"/>
    <w:rsid w:val="00920DFD"/>
    <w:rsid w:val="00921C5E"/>
    <w:rsid w:val="00934D65"/>
    <w:rsid w:val="009407FD"/>
    <w:rsid w:val="00943F65"/>
    <w:rsid w:val="0095012E"/>
    <w:rsid w:val="00960142"/>
    <w:rsid w:val="00961386"/>
    <w:rsid w:val="00961F88"/>
    <w:rsid w:val="00962057"/>
    <w:rsid w:val="00970108"/>
    <w:rsid w:val="00973AF2"/>
    <w:rsid w:val="009758F9"/>
    <w:rsid w:val="00982653"/>
    <w:rsid w:val="00991FE8"/>
    <w:rsid w:val="00995151"/>
    <w:rsid w:val="009A2326"/>
    <w:rsid w:val="009A63AF"/>
    <w:rsid w:val="009B2326"/>
    <w:rsid w:val="009B4B02"/>
    <w:rsid w:val="009B5FF4"/>
    <w:rsid w:val="009C3308"/>
    <w:rsid w:val="009C3B52"/>
    <w:rsid w:val="009C3DA0"/>
    <w:rsid w:val="009C3DC8"/>
    <w:rsid w:val="009C50E1"/>
    <w:rsid w:val="009C6017"/>
    <w:rsid w:val="009D0D3D"/>
    <w:rsid w:val="009D4CEB"/>
    <w:rsid w:val="009E11DC"/>
    <w:rsid w:val="009E180B"/>
    <w:rsid w:val="009F1960"/>
    <w:rsid w:val="009F1B1C"/>
    <w:rsid w:val="009F2D3B"/>
    <w:rsid w:val="009F2D4A"/>
    <w:rsid w:val="009F5F70"/>
    <w:rsid w:val="00A036DC"/>
    <w:rsid w:val="00A074AF"/>
    <w:rsid w:val="00A07DF3"/>
    <w:rsid w:val="00A1252B"/>
    <w:rsid w:val="00A13806"/>
    <w:rsid w:val="00A13831"/>
    <w:rsid w:val="00A13B75"/>
    <w:rsid w:val="00A16F91"/>
    <w:rsid w:val="00A21368"/>
    <w:rsid w:val="00A21ACF"/>
    <w:rsid w:val="00A31E6C"/>
    <w:rsid w:val="00A36CA8"/>
    <w:rsid w:val="00A36DE7"/>
    <w:rsid w:val="00A40F70"/>
    <w:rsid w:val="00A44212"/>
    <w:rsid w:val="00A45DDA"/>
    <w:rsid w:val="00A55EDC"/>
    <w:rsid w:val="00A577CF"/>
    <w:rsid w:val="00A66FBF"/>
    <w:rsid w:val="00A71B98"/>
    <w:rsid w:val="00A73BC2"/>
    <w:rsid w:val="00A73E48"/>
    <w:rsid w:val="00A912C1"/>
    <w:rsid w:val="00A951E9"/>
    <w:rsid w:val="00AA564B"/>
    <w:rsid w:val="00AA66CF"/>
    <w:rsid w:val="00AA6EDC"/>
    <w:rsid w:val="00AB119F"/>
    <w:rsid w:val="00AB5CFD"/>
    <w:rsid w:val="00AC0FCF"/>
    <w:rsid w:val="00AC4E67"/>
    <w:rsid w:val="00AD0628"/>
    <w:rsid w:val="00AD29CB"/>
    <w:rsid w:val="00AD2A00"/>
    <w:rsid w:val="00AE2107"/>
    <w:rsid w:val="00AE2A96"/>
    <w:rsid w:val="00AE789B"/>
    <w:rsid w:val="00AF0962"/>
    <w:rsid w:val="00AF4714"/>
    <w:rsid w:val="00AF6391"/>
    <w:rsid w:val="00B04866"/>
    <w:rsid w:val="00B121D9"/>
    <w:rsid w:val="00B309A6"/>
    <w:rsid w:val="00B32005"/>
    <w:rsid w:val="00B36898"/>
    <w:rsid w:val="00B41DF0"/>
    <w:rsid w:val="00B4222C"/>
    <w:rsid w:val="00B46097"/>
    <w:rsid w:val="00B51D52"/>
    <w:rsid w:val="00B52816"/>
    <w:rsid w:val="00B553F3"/>
    <w:rsid w:val="00B608BB"/>
    <w:rsid w:val="00B61955"/>
    <w:rsid w:val="00B744A8"/>
    <w:rsid w:val="00B77A07"/>
    <w:rsid w:val="00B8304D"/>
    <w:rsid w:val="00B86A06"/>
    <w:rsid w:val="00B86EFF"/>
    <w:rsid w:val="00B8796B"/>
    <w:rsid w:val="00B87F91"/>
    <w:rsid w:val="00B92827"/>
    <w:rsid w:val="00B9595B"/>
    <w:rsid w:val="00BA0EC8"/>
    <w:rsid w:val="00BA3C57"/>
    <w:rsid w:val="00BC5772"/>
    <w:rsid w:val="00BC5DDA"/>
    <w:rsid w:val="00BC7FCB"/>
    <w:rsid w:val="00BD1F54"/>
    <w:rsid w:val="00BD2374"/>
    <w:rsid w:val="00BD44F4"/>
    <w:rsid w:val="00BE55F7"/>
    <w:rsid w:val="00BF0010"/>
    <w:rsid w:val="00C07EF1"/>
    <w:rsid w:val="00C07FD0"/>
    <w:rsid w:val="00C11F80"/>
    <w:rsid w:val="00C126DA"/>
    <w:rsid w:val="00C212CB"/>
    <w:rsid w:val="00C32A4A"/>
    <w:rsid w:val="00C3618A"/>
    <w:rsid w:val="00C40392"/>
    <w:rsid w:val="00C41832"/>
    <w:rsid w:val="00C43798"/>
    <w:rsid w:val="00C450BA"/>
    <w:rsid w:val="00C45A91"/>
    <w:rsid w:val="00C47F04"/>
    <w:rsid w:val="00C53B0B"/>
    <w:rsid w:val="00C560C0"/>
    <w:rsid w:val="00C56B4A"/>
    <w:rsid w:val="00C61522"/>
    <w:rsid w:val="00C67D6B"/>
    <w:rsid w:val="00C710F3"/>
    <w:rsid w:val="00C805DC"/>
    <w:rsid w:val="00C91507"/>
    <w:rsid w:val="00C9468F"/>
    <w:rsid w:val="00C970BE"/>
    <w:rsid w:val="00CA010E"/>
    <w:rsid w:val="00CA3526"/>
    <w:rsid w:val="00CA47EF"/>
    <w:rsid w:val="00CB4FA4"/>
    <w:rsid w:val="00CB697B"/>
    <w:rsid w:val="00CD2431"/>
    <w:rsid w:val="00CD2AFA"/>
    <w:rsid w:val="00CD6F0C"/>
    <w:rsid w:val="00CE2ADD"/>
    <w:rsid w:val="00CE6CC8"/>
    <w:rsid w:val="00CF0664"/>
    <w:rsid w:val="00CF4ACF"/>
    <w:rsid w:val="00CF614D"/>
    <w:rsid w:val="00D05383"/>
    <w:rsid w:val="00D06AE9"/>
    <w:rsid w:val="00D119E7"/>
    <w:rsid w:val="00D22C78"/>
    <w:rsid w:val="00D33300"/>
    <w:rsid w:val="00D44750"/>
    <w:rsid w:val="00D45307"/>
    <w:rsid w:val="00D53EC6"/>
    <w:rsid w:val="00D63213"/>
    <w:rsid w:val="00D64C6F"/>
    <w:rsid w:val="00D64DBA"/>
    <w:rsid w:val="00D732CF"/>
    <w:rsid w:val="00D73E58"/>
    <w:rsid w:val="00D8405E"/>
    <w:rsid w:val="00D859B5"/>
    <w:rsid w:val="00D9066D"/>
    <w:rsid w:val="00D911E6"/>
    <w:rsid w:val="00D9323D"/>
    <w:rsid w:val="00D94068"/>
    <w:rsid w:val="00DB0393"/>
    <w:rsid w:val="00DB1743"/>
    <w:rsid w:val="00DC4E2C"/>
    <w:rsid w:val="00DD6344"/>
    <w:rsid w:val="00DE1735"/>
    <w:rsid w:val="00DE1747"/>
    <w:rsid w:val="00DF06DD"/>
    <w:rsid w:val="00DF779F"/>
    <w:rsid w:val="00E00CBC"/>
    <w:rsid w:val="00E06AE6"/>
    <w:rsid w:val="00E12B0F"/>
    <w:rsid w:val="00E1478A"/>
    <w:rsid w:val="00E1498B"/>
    <w:rsid w:val="00E2096D"/>
    <w:rsid w:val="00E2664A"/>
    <w:rsid w:val="00E273A6"/>
    <w:rsid w:val="00E30ACA"/>
    <w:rsid w:val="00E31BAE"/>
    <w:rsid w:val="00E324BD"/>
    <w:rsid w:val="00E36F57"/>
    <w:rsid w:val="00E3771E"/>
    <w:rsid w:val="00E441DA"/>
    <w:rsid w:val="00E45AA2"/>
    <w:rsid w:val="00E508BB"/>
    <w:rsid w:val="00E51535"/>
    <w:rsid w:val="00E5285D"/>
    <w:rsid w:val="00E53B11"/>
    <w:rsid w:val="00E54EF7"/>
    <w:rsid w:val="00E62B93"/>
    <w:rsid w:val="00E6521D"/>
    <w:rsid w:val="00E65A3C"/>
    <w:rsid w:val="00E66FB3"/>
    <w:rsid w:val="00E71A53"/>
    <w:rsid w:val="00E77443"/>
    <w:rsid w:val="00E95A98"/>
    <w:rsid w:val="00EA1D04"/>
    <w:rsid w:val="00EA4083"/>
    <w:rsid w:val="00EB2F88"/>
    <w:rsid w:val="00EC509E"/>
    <w:rsid w:val="00ED0853"/>
    <w:rsid w:val="00ED4F39"/>
    <w:rsid w:val="00EE07DE"/>
    <w:rsid w:val="00EE562B"/>
    <w:rsid w:val="00EE707B"/>
    <w:rsid w:val="00EE736D"/>
    <w:rsid w:val="00EF05FE"/>
    <w:rsid w:val="00EF485C"/>
    <w:rsid w:val="00EF5AD9"/>
    <w:rsid w:val="00F126AC"/>
    <w:rsid w:val="00F140FB"/>
    <w:rsid w:val="00F2324E"/>
    <w:rsid w:val="00F235DF"/>
    <w:rsid w:val="00F250FA"/>
    <w:rsid w:val="00F34FAB"/>
    <w:rsid w:val="00F40FDD"/>
    <w:rsid w:val="00F47CC6"/>
    <w:rsid w:val="00F521B3"/>
    <w:rsid w:val="00F52439"/>
    <w:rsid w:val="00F57156"/>
    <w:rsid w:val="00F626F8"/>
    <w:rsid w:val="00F63F63"/>
    <w:rsid w:val="00F65D05"/>
    <w:rsid w:val="00F67BF1"/>
    <w:rsid w:val="00F67D63"/>
    <w:rsid w:val="00F71646"/>
    <w:rsid w:val="00F7255C"/>
    <w:rsid w:val="00F73E1B"/>
    <w:rsid w:val="00F81BF3"/>
    <w:rsid w:val="00F85133"/>
    <w:rsid w:val="00F868B7"/>
    <w:rsid w:val="00FA760E"/>
    <w:rsid w:val="00FB009B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AA564B"/>
    <w:rPr>
      <w:rFonts w:ascii="Arial" w:hAnsi="Arial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0">
    <w:name w:val="Akapit z listą 10"/>
    <w:basedOn w:val="Normalny"/>
    <w:qFormat/>
    <w:rsid w:val="00EF5AD9"/>
    <w:pPr>
      <w:spacing w:after="60" w:line="60" w:lineRule="atLeast"/>
      <w:ind w:left="720"/>
    </w:pPr>
    <w:rPr>
      <w:rFonts w:cs="Calibri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AA564B"/>
    <w:pPr>
      <w:suppressAutoHyphens w:val="0"/>
      <w:spacing w:after="200" w:line="276" w:lineRule="auto"/>
      <w:ind w:left="720"/>
      <w:jc w:val="left"/>
    </w:pPr>
    <w:rPr>
      <w:rFonts w:cs="Times New Roman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315B81"/>
    <w:rPr>
      <w:color w:val="954F72" w:themeColor="followedHyperlink"/>
      <w:u w:val="single"/>
    </w:rPr>
  </w:style>
  <w:style w:type="paragraph" w:customStyle="1" w:styleId="Standard">
    <w:name w:val="Standard"/>
    <w:qFormat/>
    <w:rsid w:val="00E324BD"/>
    <w:pPr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DZP.271.1.111.2025.PŁ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DZP.271.1.111.2025.PŁ</dc:title>
  <dc:subject/>
  <dc:creator>Paweł Ł.</dc:creator>
  <dc:description/>
  <cp:lastModifiedBy>Paweł</cp:lastModifiedBy>
  <cp:revision>3</cp:revision>
  <cp:lastPrinted>2025-12-01T13:44:00Z</cp:lastPrinted>
  <dcterms:created xsi:type="dcterms:W3CDTF">2025-12-01T13:43:00Z</dcterms:created>
  <dcterms:modified xsi:type="dcterms:W3CDTF">2025-12-01T13:45:00Z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